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4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康复治疗学（中德合作项目）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康复合作办学252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学术交流英语（二）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戴文慧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孙永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学术交流英语（一）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孙永刚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常加松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学术交流英语（二）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戴文慧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孙永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学术交流英语（一）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孙永刚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常加松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孙永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常加松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孙永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常加松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张佳佳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280122—007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400251—004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思想道德与法治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17周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谢晗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400251—004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思想道德与法治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17周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谢晗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泰州-J3-416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